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KAMERA ve ARAÇ TAKİP SİSTEMİ KATMANLI AYDINLATMA METİNLERİ</w:t>
      </w:r>
    </w:p>
    <w:p>
      <w:r>
        <w:t>Titiz Agrogrup Tarım Gıda Üretim ve Ticaret A.Ş.</w:t>
      </w:r>
    </w:p>
    <w:p>
      <w:pPr>
        <w:pStyle w:val="Heading2"/>
      </w:pPr>
      <w:r>
        <w:t>1. KAMERA KATMANLI AYDINLATMA METNİ</w:t>
      </w:r>
    </w:p>
    <w:p>
      <w:pPr>
        <w:pStyle w:val="Heading3"/>
      </w:pPr>
      <w:r>
        <w:t>1. Katman (Kısa Metin / Görsel Uyarı)</w:t>
      </w:r>
    </w:p>
    <w:p>
      <w:r>
        <w:br/>
        <w:t xml:space="preserve">📹 Bu alan Titiz Agrogrup Tarım Gıda Üretim ve Ticaret A.Ş. tarafından </w:t>
        <w:br/>
        <w:t>fiziksel güvenlik ve iş sağlığı/güvenliği amaçlarıyla izlenmektedir.</w:t>
        <w:br/>
        <w:br/>
        <w:t>Detaylı bilgi için: https://kvkk.titizagrogrup.com.tr/kamera</w:t>
        <w:br/>
        <w:t>(QR kod ile yönlendirme yapılabilir)</w:t>
        <w:br/>
      </w:r>
    </w:p>
    <w:p>
      <w:pPr>
        <w:pStyle w:val="Heading3"/>
      </w:pPr>
      <w:r>
        <w:t>2. Katman (Detaylı Aydınlatma Metni)</w:t>
      </w:r>
    </w:p>
    <w:p>
      <w:r>
        <w:br/>
        <w:t xml:space="preserve">Kamera Aydınlatma Metni’nde belirtilen detaylar geçerlidir. </w:t>
        <w:br/>
        <w:t>Bu metin; işleme amaçları, hukuki sebep, aktarım, saklama, haklar ve başvuru yollarını içerir.</w:t>
        <w:br/>
        <w:t>Detaylı dokümana QR kod/link üzerinden ulaşılabilir.</w:t>
        <w:br/>
      </w:r>
    </w:p>
    <w:p>
      <w:pPr>
        <w:pStyle w:val="Heading2"/>
      </w:pPr>
      <w:r>
        <w:t>2. ARAÇ TAKİP SİSTEMİ KATMANLI AYDINLATMA METNİ</w:t>
      </w:r>
    </w:p>
    <w:p>
      <w:pPr>
        <w:pStyle w:val="Heading3"/>
      </w:pPr>
      <w:r>
        <w:t>1. Katman (Kısa Metin / Araç Üzeri Etiket)</w:t>
      </w:r>
    </w:p>
    <w:p>
      <w:r>
        <w:br/>
        <w:t xml:space="preserve">🚗 Bu araç Titiz Agrogrup tarafından </w:t>
        <w:br/>
        <w:t xml:space="preserve">araç güvenliği, görev takibi ve acil durum yönetimi amaçlarıyla </w:t>
        <w:br/>
        <w:t>araç takip sistemi ile izlenmektedir.</w:t>
        <w:br/>
        <w:br/>
        <w:t>Detaylı bilgi için: https://kvkk.titizagrogrup.com.tr/aractakip</w:t>
        <w:br/>
        <w:t>(QR kod ile yönlendirme yapılabilir)</w:t>
        <w:br/>
      </w:r>
    </w:p>
    <w:p>
      <w:pPr>
        <w:pStyle w:val="Heading3"/>
      </w:pPr>
      <w:r>
        <w:t>2. Katman (Detaylı Aydınlatma Metni)</w:t>
      </w:r>
    </w:p>
    <w:p>
      <w:r>
        <w:br/>
        <w:t xml:space="preserve">Araç Takip Sistemi Aydınlatma Metni’nde belirtilen detaylar geçerlidir. </w:t>
        <w:br/>
        <w:t>Bu metin; işleme amaçları, hukuki sebep, aktarım, saklama, haklar ve başvuru yollarını içerir.</w:t>
        <w:br/>
        <w:t>Detaylı dokümana QR kod/link üzerinden ulaşılabilir.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